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Lala’s Kitchen — Menu</w:t>
      </w:r>
    </w:p>
    <w:p>
      <w:r>
        <w:rPr>
          <w:i/>
        </w:rPr>
        <w:t>Modern &amp; Classic Indian Dining — South Wharf, Melbourne</w:t>
      </w:r>
    </w:p>
    <w:p>
      <w:pPr>
        <w:pStyle w:val="Heading1"/>
      </w:pPr>
      <w:r>
        <w:t>Vegetarian Entrées</w:t>
      </w:r>
    </w:p>
    <w:p>
      <w:pPr>
        <w:pStyle w:val="Heading2"/>
      </w:pPr>
      <w:r>
        <w:t>Classic Samosa — $16</w:t>
      </w:r>
    </w:p>
    <w:p>
      <w:r>
        <w:t>Handcrafted pastry parcels filled with spiced potatoes &amp; peas, served with a duo of fresh mint-coriander chutney and sweet mango relish.</w:t>
      </w:r>
    </w:p>
    <w:p>
      <w:pPr>
        <w:pStyle w:val="Heading2"/>
      </w:pPr>
      <w:r>
        <w:t>Crispy Onion &amp; Spinach Bhaji — $16</w:t>
      </w:r>
    </w:p>
    <w:p>
      <w:r>
        <w:t>Crisp golden fritters of baby spinach &amp; onion, delicately spiced, paired with house chutneys.</w:t>
      </w:r>
    </w:p>
    <w:p>
      <w:pPr>
        <w:pStyle w:val="Heading2"/>
      </w:pPr>
      <w:r>
        <w:t>Harabhara Edamame Kebab — $18</w:t>
      </w:r>
    </w:p>
    <w:p>
      <w:r>
        <w:t>Pan-seared medallions of edamame and garden vegetables, stuffed with soft cheese and herbs, served with tangy yogurt dip.</w:t>
      </w:r>
    </w:p>
    <w:p>
      <w:pPr>
        <w:pStyle w:val="Heading2"/>
      </w:pPr>
      <w:r>
        <w:t>Zafrani Paneer Tikka — $22</w:t>
      </w:r>
    </w:p>
    <w:p>
      <w:r>
        <w:t>Cubes of cottage cheese marinated in saffron, cardamom &amp; smoky tandoor spices, grilled to perfection, served with mint chutney and microgreens.</w:t>
      </w:r>
    </w:p>
    <w:p>
      <w:pPr>
        <w:pStyle w:val="Heading2"/>
      </w:pPr>
      <w:r>
        <w:t>Vada Pav Sliders — $16</w:t>
      </w:r>
    </w:p>
    <w:p>
      <w:r>
        <w:t>A gourmet take on Mumbai’s street legend: spiced potato croquette in a butter brioche bun, layered with tamarind, mint-coriander chutney &amp; fiery thecha, accompanied by crisp fried green chilli.</w:t>
      </w:r>
    </w:p>
    <w:p>
      <w:pPr>
        <w:pStyle w:val="Heading1"/>
      </w:pPr>
      <w:r>
        <w:t>Non-Vegetarian Entrées</w:t>
      </w:r>
    </w:p>
    <w:p>
      <w:pPr>
        <w:pStyle w:val="Heading2"/>
      </w:pPr>
      <w:r>
        <w:t>Smoke Tandoori Chicken Tikka — $20</w:t>
      </w:r>
    </w:p>
    <w:p>
      <w:r>
        <w:t>Charcoal-grilled chicken marinated overnight with aromatic spices, finished with a touch of smokey infusion.</w:t>
      </w:r>
    </w:p>
    <w:p>
      <w:pPr>
        <w:pStyle w:val="Heading2"/>
      </w:pPr>
      <w:r>
        <w:t>Chicken Malai Tikka — $20</w:t>
      </w:r>
    </w:p>
    <w:p>
      <w:r>
        <w:t>Tender chicken morsels marinated in cream, cheese &amp; cardamom, cooked gently in the tandoor for a melt-in-mouth experience.</w:t>
      </w:r>
    </w:p>
    <w:p>
      <w:pPr>
        <w:pStyle w:val="Heading2"/>
      </w:pPr>
      <w:r>
        <w:t>Awadhi Fish Tikka — $22</w:t>
      </w:r>
    </w:p>
    <w:p>
      <w:r>
        <w:t>Fresh barramundi fillets marinated with hand-pounded Awadhi spices, grilled for a delicate smokey finish.</w:t>
      </w:r>
    </w:p>
    <w:p>
      <w:pPr>
        <w:pStyle w:val="Heading2"/>
      </w:pPr>
      <w:r>
        <w:t>Tandoori Tiger Prawns — $24</w:t>
      </w:r>
    </w:p>
    <w:p>
      <w:r>
        <w:t>Jumbo prawns infused with curry-leaf butter, garlic &amp; chilli, char-grilled for an indulgent coastal flavour.</w:t>
      </w:r>
    </w:p>
    <w:p>
      <w:pPr>
        <w:pStyle w:val="Heading2"/>
      </w:pPr>
      <w:r>
        <w:t>Lamb Gilafi Seekh — $22</w:t>
      </w:r>
    </w:p>
    <w:p>
      <w:r>
        <w:t>Minced lamb spiced with herbs, peppers &amp; aromatics, skewered &amp; flame-roasted, served with minted yogurt.</w:t>
      </w:r>
    </w:p>
    <w:p>
      <w:pPr>
        <w:pStyle w:val="Heading2"/>
      </w:pPr>
      <w:r>
        <w:t>Tandoori Platter — $39</w:t>
      </w:r>
    </w:p>
    <w:p>
      <w:r>
        <w:t>A chef’s selection of smoky tandoori classics: Chicken Tikka, Malai Tikka, Lamb Seekh &amp; Awadhi Fish, presented with a medley of chutneys &amp; dips.</w:t>
      </w:r>
    </w:p>
    <w:p>
      <w:pPr>
        <w:pStyle w:val="Heading1"/>
      </w:pPr>
      <w:r>
        <w:t>Chaat</w:t>
      </w:r>
    </w:p>
    <w:p>
      <w:pPr>
        <w:pStyle w:val="Heading2"/>
      </w:pPr>
      <w:r>
        <w:t>Panipuri Experience — $20</w:t>
      </w:r>
    </w:p>
    <w:p>
      <w:r>
        <w:t>Crisp puris filled with spiced potato, tangy chutneys &amp; chilled spiced water — a refined version of the street favourite.</w:t>
      </w:r>
    </w:p>
    <w:p>
      <w:pPr>
        <w:pStyle w:val="Heading2"/>
      </w:pPr>
      <w:r>
        <w:t>Burrata Chaat — $20</w:t>
      </w:r>
    </w:p>
    <w:p>
      <w:r>
        <w:t>Creamy burrata resting on crispy papdi, layered with tamarind glaze, mint chutney &amp; golden sev.</w:t>
      </w:r>
    </w:p>
    <w:p>
      <w:pPr>
        <w:pStyle w:val="Heading2"/>
      </w:pPr>
      <w:r>
        <w:t>Deconstructed Samosa Chaat — $18</w:t>
      </w:r>
    </w:p>
    <w:p>
      <w:r>
        <w:t>Crispy samosa pastry crumbles over spiced potato &amp; peas, dressed with chutneys, yogurt &amp; pomegranate jewels.</w:t>
      </w:r>
    </w:p>
    <w:p>
      <w:pPr>
        <w:pStyle w:val="Heading1"/>
      </w:pPr>
      <w:r>
        <w:t>Indo-Chinese</w:t>
      </w:r>
    </w:p>
    <w:p>
      <w:pPr>
        <w:pStyle w:val="Heading2"/>
      </w:pPr>
      <w:r>
        <w:t>Vegetable Manchurian Dry — $22</w:t>
      </w:r>
    </w:p>
    <w:p>
      <w:r>
        <w:t>Golden-fried vegetable dumplings wok-tossed in garlic, chilli &amp; soy glaze.</w:t>
      </w:r>
    </w:p>
    <w:p>
      <w:pPr>
        <w:pStyle w:val="Heading2"/>
      </w:pPr>
      <w:r>
        <w:t>Paneer Chilli Dry — $24</w:t>
      </w:r>
    </w:p>
    <w:p>
      <w:r>
        <w:t>Cottage cheese cubes tossed with peppers, onions &amp; chilli-garlic soy reduction.</w:t>
      </w:r>
    </w:p>
    <w:p>
      <w:pPr>
        <w:pStyle w:val="Heading2"/>
      </w:pPr>
      <w:r>
        <w:t>Chilli Chicken Dry — $26</w:t>
      </w:r>
    </w:p>
    <w:p>
      <w:r>
        <w:t>Tender chicken tossed with shallots, peppers &amp; fiery Indo-Chinese sauce.</w:t>
      </w:r>
    </w:p>
    <w:p>
      <w:pPr>
        <w:pStyle w:val="Heading2"/>
      </w:pPr>
      <w:r>
        <w:t>Oriental Noodles — Veg $22 / Chicken $24</w:t>
      </w:r>
    </w:p>
    <w:p>
      <w:r>
        <w:t>Stir-fried noodles with seasonal vegetables, wok-seared with soy &amp; garlic.</w:t>
      </w:r>
    </w:p>
    <w:p>
      <w:pPr>
        <w:pStyle w:val="Heading1"/>
      </w:pPr>
      <w:r>
        <w:t>Classic Curries</w:t>
      </w:r>
    </w:p>
    <w:p>
      <w:pPr>
        <w:pStyle w:val="Heading2"/>
      </w:pPr>
      <w:r>
        <w:t>Paneer / Kofta / Mixed Veg — $26</w:t>
      </w:r>
    </w:p>
    <w:p>
      <w:r>
        <w:t>Choose your protein with a choice of gourmet curry bases.</w:t>
      </w:r>
    </w:p>
    <w:p>
      <w:pPr>
        <w:pStyle w:val="Heading2"/>
      </w:pPr>
      <w:r>
        <w:t>Chicken / Lamb — $28</w:t>
      </w:r>
    </w:p>
    <w:p>
      <w:r>
        <w:t>Choose your protein with a choice of gourmet curry bases.</w:t>
      </w:r>
    </w:p>
    <w:p>
      <w:pPr>
        <w:pStyle w:val="Heading2"/>
      </w:pPr>
      <w:r>
        <w:t>Prawns / Fish — $30</w:t>
      </w:r>
    </w:p>
    <w:p>
      <w:r>
        <w:t>Choose your protein with a choice of gourmet curry bases.</w:t>
      </w:r>
    </w:p>
    <w:p>
      <w:pPr>
        <w:pStyle w:val="Heading2"/>
      </w:pPr>
      <w:r>
        <w:t xml:space="preserve">Vindaloo — </w:t>
      </w:r>
    </w:p>
    <w:p>
      <w:r>
        <w:t>Fiery Goan-style curry with red chillies &amp; vinegar.</w:t>
      </w:r>
    </w:p>
    <w:p>
      <w:pPr>
        <w:pStyle w:val="Heading2"/>
      </w:pPr>
      <w:r>
        <w:t xml:space="preserve">Saag — </w:t>
      </w:r>
    </w:p>
    <w:p>
      <w:r>
        <w:t>Creamy buttered spinach slow-cooked with spices.</w:t>
      </w:r>
    </w:p>
    <w:p>
      <w:pPr>
        <w:pStyle w:val="Heading2"/>
      </w:pPr>
      <w:r>
        <w:t xml:space="preserve">Korma — </w:t>
      </w:r>
    </w:p>
    <w:p>
      <w:r>
        <w:t>Mild, creamy cashew &amp; saffron curry.</w:t>
      </w:r>
    </w:p>
    <w:p>
      <w:pPr>
        <w:pStyle w:val="Heading2"/>
      </w:pPr>
      <w:r>
        <w:t xml:space="preserve">Masala — </w:t>
      </w:r>
    </w:p>
    <w:p>
      <w:r>
        <w:t>Tomato &amp; onion base enriched with cream &amp; butter.</w:t>
      </w:r>
    </w:p>
    <w:p>
      <w:pPr>
        <w:pStyle w:val="Heading2"/>
      </w:pPr>
      <w:r>
        <w:t xml:space="preserve">Madras — </w:t>
      </w:r>
    </w:p>
    <w:p>
      <w:r>
        <w:t>Coconut-based curry with onions, garlic &amp; curry leaves.</w:t>
      </w:r>
    </w:p>
    <w:p>
      <w:pPr>
        <w:pStyle w:val="Heading1"/>
      </w:pPr>
      <w:r>
        <w:t>Lala’s Kitchen Special Vegetarian Curries</w:t>
      </w:r>
    </w:p>
    <w:p>
      <w:pPr>
        <w:pStyle w:val="Heading2"/>
      </w:pPr>
      <w:r>
        <w:t>Sham Savera Kofta — $26</w:t>
      </w:r>
    </w:p>
    <w:p>
      <w:r>
        <w:t>Spinach dumplings filled with cottage cheese, simmered in a rich tomato-butter sauce — a true royal delicacy.</w:t>
      </w:r>
    </w:p>
    <w:p>
      <w:pPr>
        <w:pStyle w:val="Heading2"/>
      </w:pPr>
      <w:r>
        <w:t>Mexican Salsa Paneer — $28</w:t>
      </w:r>
    </w:p>
    <w:p>
      <w:r>
        <w:t>Paneer cubes tossed in a fusion of roasted Mexican-style tomato salsa and Indian spices — a bold East-meets-West creation.</w:t>
      </w:r>
    </w:p>
    <w:p>
      <w:pPr>
        <w:pStyle w:val="Heading2"/>
      </w:pPr>
      <w:r>
        <w:t>Mushroom Mutter Masala — $28</w:t>
      </w:r>
    </w:p>
    <w:p>
      <w:r>
        <w:t>Tender mushrooms and garden peas in a spiced onion-tomato gravy, finished with cream.</w:t>
      </w:r>
    </w:p>
    <w:p>
      <w:pPr>
        <w:pStyle w:val="Heading2"/>
      </w:pPr>
      <w:r>
        <w:t>Kaju Curry — $28</w:t>
      </w:r>
    </w:p>
    <w:p>
      <w:r>
        <w:t>A luxurious cashew-based curry enriched with aromatic spices, velvety texture &amp; buttery finish.</w:t>
      </w:r>
    </w:p>
    <w:p>
      <w:pPr>
        <w:pStyle w:val="Heading2"/>
      </w:pPr>
      <w:r>
        <w:t>Cheese Butter Masala — $28</w:t>
      </w:r>
    </w:p>
    <w:p>
      <w:r>
        <w:t>Paneer and soft cheese in a creamy, butter-rich tomato gravy — indulgent &amp; comforting.</w:t>
      </w:r>
    </w:p>
    <w:p>
      <w:pPr>
        <w:pStyle w:val="Heading2"/>
      </w:pPr>
      <w:r>
        <w:t>Dal Tadka — $22</w:t>
      </w:r>
    </w:p>
    <w:p>
      <w:r>
        <w:t>Yellow lentils tempered with garlic, cumin &amp; chilli, offering homestyle comfort with gourmet finesse.</w:t>
      </w:r>
    </w:p>
    <w:p>
      <w:pPr>
        <w:pStyle w:val="Heading2"/>
      </w:pPr>
      <w:r>
        <w:t>Dal Makhani — $22</w:t>
      </w:r>
    </w:p>
    <w:p>
      <w:r>
        <w:t>Black lentils, slow-cooked overnight with butter and cream — a timeless Delhi specialty.</w:t>
      </w:r>
    </w:p>
    <w:p>
      <w:pPr>
        <w:pStyle w:val="Heading2"/>
      </w:pPr>
      <w:r>
        <w:t>Vegetable Dum Biryani — $28</w:t>
      </w:r>
    </w:p>
    <w:p>
      <w:r>
        <w:t>Saffron-scented basmati rice layered with seasonal vegetables, sealed and slow-cooked in the dum style, served with cooling raita.</w:t>
      </w:r>
    </w:p>
    <w:p>
      <w:pPr>
        <w:pStyle w:val="Heading1"/>
      </w:pPr>
      <w:r>
        <w:t>Non-Vegetarian Mains</w:t>
      </w:r>
    </w:p>
    <w:p>
      <w:pPr>
        <w:pStyle w:val="Heading2"/>
      </w:pPr>
      <w:r>
        <w:t>Raja Rani Chicken — $35</w:t>
      </w:r>
    </w:p>
    <w:p>
      <w:r>
        <w:t>Char-grilled chicken tikka wrapped in a silky egg roll, layered with makhani sauce &amp; spinach gravy — regal flavours in every bite.</w:t>
      </w:r>
    </w:p>
    <w:p>
      <w:pPr>
        <w:pStyle w:val="Heading2"/>
      </w:pPr>
      <w:r>
        <w:t>Butter Chicken — $29</w:t>
      </w:r>
    </w:p>
    <w:p>
      <w:r>
        <w:t>A refined Delhi classic: chicken simmered in a tomato-butter sauce, smoky &amp; velvety.</w:t>
      </w:r>
    </w:p>
    <w:p>
      <w:pPr>
        <w:pStyle w:val="Heading2"/>
      </w:pPr>
      <w:r>
        <w:t>Lamb Rogan Josh — $29</w:t>
      </w:r>
    </w:p>
    <w:p>
      <w:r>
        <w:t>Kashmiri-style lamb curry, slow-braised in aromatic spices with a deep, rich flavour.</w:t>
      </w:r>
    </w:p>
    <w:p>
      <w:pPr>
        <w:pStyle w:val="Heading2"/>
      </w:pPr>
      <w:r>
        <w:t>Dhaba Goat Masala — $29</w:t>
      </w:r>
    </w:p>
    <w:p>
      <w:r>
        <w:t>A rustic North Indian goat curry, slow-cooked with onions, garlic, and earthy spices — inspired by India’s iconic roadside kitchens.</w:t>
      </w:r>
    </w:p>
    <w:p>
      <w:pPr>
        <w:pStyle w:val="Heading1"/>
      </w:pPr>
      <w:r>
        <w:t>Rice &amp; Biryanis</w:t>
      </w:r>
    </w:p>
    <w:p>
      <w:pPr>
        <w:pStyle w:val="Heading2"/>
      </w:pPr>
      <w:r>
        <w:t>Plain Basmati Rice — $8</w:t>
      </w:r>
    </w:p>
    <w:p>
      <w:r>
        <w:t>Steamed long-grain basmati rice, light &amp; fluffy.</w:t>
      </w:r>
    </w:p>
    <w:p>
      <w:pPr>
        <w:pStyle w:val="Heading2"/>
      </w:pPr>
      <w:r>
        <w:t>Jeera Rice — $8</w:t>
      </w:r>
    </w:p>
    <w:p>
      <w:r>
        <w:t>Basmati rice tempered with roasted cumin seeds.</w:t>
      </w:r>
    </w:p>
    <w:p>
      <w:pPr>
        <w:pStyle w:val="Heading2"/>
      </w:pPr>
      <w:r>
        <w:t>Lemon Coconut Rice — $10</w:t>
      </w:r>
    </w:p>
    <w:p>
      <w:r>
        <w:t>Fragrant rice infused with lemon zest, curry leaves &amp; coconut.</w:t>
      </w:r>
    </w:p>
    <w:p>
      <w:pPr>
        <w:pStyle w:val="Heading2"/>
      </w:pPr>
      <w:r>
        <w:t>Peas Pulao — $10</w:t>
      </w:r>
    </w:p>
    <w:p>
      <w:r>
        <w:t>Delicate basmati rice cooked with sweet garden peas &amp; whole spices.</w:t>
      </w:r>
    </w:p>
    <w:p>
      <w:pPr>
        <w:pStyle w:val="Heading2"/>
      </w:pPr>
      <w:r>
        <w:t>Biryani Flavoured Rice — $15</w:t>
      </w:r>
    </w:p>
    <w:p>
      <w:r>
        <w:t>Aromatic saffron basmati rice prepared in biryani style.</w:t>
      </w:r>
    </w:p>
    <w:p>
      <w:pPr>
        <w:pStyle w:val="Heading2"/>
      </w:pPr>
      <w:r>
        <w:t>Vegetable Dum Biryani — $28</w:t>
      </w:r>
    </w:p>
    <w:p>
      <w:r>
        <w:t>Classic layered vegetable biryani with saffron, slow-cooked dum style.</w:t>
      </w:r>
    </w:p>
    <w:p>
      <w:pPr>
        <w:pStyle w:val="Heading2"/>
      </w:pPr>
      <w:r>
        <w:t>Hyderabadi Chicken Biryani — $30</w:t>
      </w:r>
    </w:p>
    <w:p>
      <w:r>
        <w:t>Fragrant rice layered with marinated chicken, spices &amp; saffron, served with raita.</w:t>
      </w:r>
    </w:p>
    <w:p>
      <w:pPr>
        <w:pStyle w:val="Heading2"/>
      </w:pPr>
      <w:r>
        <w:t>Lamb Dum Biryani — $33</w:t>
      </w:r>
    </w:p>
    <w:p>
      <w:r>
        <w:t>A celebratory lamb shank biryani, slow-cooked with caramelised onions, saffron &amp; spices — rich and aromatic.</w:t>
      </w:r>
    </w:p>
    <w:p>
      <w:pPr>
        <w:pStyle w:val="Heading1"/>
      </w:pPr>
      <w:r>
        <w:t>Breads</w:t>
      </w:r>
    </w:p>
    <w:p>
      <w:pPr>
        <w:pStyle w:val="Heading2"/>
      </w:pPr>
      <w:r>
        <w:t>Classic Butter Naan — $6</w:t>
      </w:r>
    </w:p>
    <w:p>
      <w:r>
        <w:t>Soft, fluffy tandoor-baked bread brushed with butter.</w:t>
      </w:r>
    </w:p>
    <w:p>
      <w:pPr>
        <w:pStyle w:val="Heading2"/>
      </w:pPr>
      <w:r>
        <w:t>Garlic Naan — $7</w:t>
      </w:r>
    </w:p>
    <w:p>
      <w:r>
        <w:t>Tandoor-baked naan with fresh garlic &amp; coriander.</w:t>
      </w:r>
    </w:p>
    <w:p>
      <w:pPr>
        <w:pStyle w:val="Heading2"/>
      </w:pPr>
      <w:r>
        <w:t>Lachha Paratha — $8</w:t>
      </w:r>
    </w:p>
    <w:p>
      <w:r>
        <w:t>Crisp, flaky, multi-layered paratha pan-fried with ghee.</w:t>
      </w:r>
    </w:p>
    <w:p>
      <w:pPr>
        <w:pStyle w:val="Heading2"/>
      </w:pPr>
      <w:r>
        <w:t>Cheese Naan — $8</w:t>
      </w:r>
    </w:p>
    <w:p>
      <w:r>
        <w:t>Stuffed with molten cheese, baked in the tandoor.</w:t>
      </w:r>
    </w:p>
    <w:p>
      <w:pPr>
        <w:pStyle w:val="Heading2"/>
      </w:pPr>
      <w:r>
        <w:t>Cheese Garlic Naan — $8.50</w:t>
      </w:r>
    </w:p>
    <w:p>
      <w:r>
        <w:t>Naan layered with garlic &amp; cheese — indulgent &amp; aromatic.</w:t>
      </w:r>
    </w:p>
    <w:p>
      <w:pPr>
        <w:pStyle w:val="Heading1"/>
      </w:pPr>
      <w:r>
        <w:t>Sides</w:t>
      </w:r>
    </w:p>
    <w:p>
      <w:pPr>
        <w:pStyle w:val="Heading2"/>
      </w:pPr>
      <w:r>
        <w:t>Cucumber Raita — $6</w:t>
      </w:r>
    </w:p>
    <w:p>
      <w:r>
        <w:t>Cool yogurt with cucumber, cumin &amp; mint.</w:t>
      </w:r>
    </w:p>
    <w:p>
      <w:pPr>
        <w:pStyle w:val="Heading2"/>
      </w:pPr>
      <w:r>
        <w:t>Roasted Papadum — $4 (4 pcs)</w:t>
      </w:r>
    </w:p>
    <w:p>
      <w:r>
        <w:t>Crispy lentil wafers roasted for a healthy crunch.</w:t>
      </w:r>
    </w:p>
    <w:p>
      <w:pPr>
        <w:pStyle w:val="Heading2"/>
      </w:pPr>
      <w:r>
        <w:t>Masala Papad — $8 (2 pcs)</w:t>
      </w:r>
    </w:p>
    <w:p>
      <w:r>
        <w:t>Papad topped with spiced onions, tomatoes &amp; herbs.</w:t>
      </w:r>
    </w:p>
    <w:p>
      <w:pPr>
        <w:pStyle w:val="Heading2"/>
      </w:pPr>
      <w:r>
        <w:t>Onion Salad — $6</w:t>
      </w:r>
    </w:p>
    <w:p>
      <w:r>
        <w:t>Fresh onion rings tossed with lime &amp; masala.</w:t>
      </w:r>
    </w:p>
    <w:p>
      <w:pPr>
        <w:pStyle w:val="Heading2"/>
      </w:pPr>
      <w:r>
        <w:t>Garden Salad — $8</w:t>
      </w:r>
    </w:p>
    <w:p>
      <w:r>
        <w:t>Seasonal greens dressed with lemon &amp; cumin.</w:t>
      </w:r>
    </w:p>
    <w:p>
      <w:pPr>
        <w:pStyle w:val="Heading2"/>
      </w:pPr>
      <w:r>
        <w:t>Mango Chutney / Mint Chutney / Mixed Pickle — $4</w:t>
      </w:r>
    </w:p>
    <w:p>
      <w:r>
        <w:t>House-made condiments to complement your meal.</w:t>
      </w:r>
    </w:p>
    <w:p>
      <w:pPr>
        <w:pStyle w:val="Heading1"/>
      </w:pPr>
      <w:r>
        <w:t>Desserts</w:t>
      </w:r>
    </w:p>
    <w:p>
      <w:pPr>
        <w:pStyle w:val="Heading2"/>
      </w:pPr>
      <w:r>
        <w:t>Kunafa Nest Gulab Jamun with Rabri — $20</w:t>
      </w:r>
    </w:p>
    <w:p>
      <w:r>
        <w:t>Golden kunafa nest cradling soft gulab jamun, draped in creamy rabri &amp; pistachios.</w:t>
      </w:r>
    </w:p>
    <w:p>
      <w:pPr>
        <w:pStyle w:val="Heading2"/>
      </w:pPr>
      <w:r>
        <w:t>Mango Mousse Delight — $20</w:t>
      </w:r>
    </w:p>
    <w:p>
      <w:r>
        <w:t>Alphonso mango mousse layered with coconut crumble &amp; fresh mint.</w:t>
      </w:r>
    </w:p>
    <w:p>
      <w:pPr>
        <w:pStyle w:val="Heading2"/>
      </w:pPr>
      <w:r>
        <w:t>Kulfi Falooda Trio — $20</w:t>
      </w:r>
    </w:p>
    <w:p>
      <w:r>
        <w:t>Traditional kulfi in pistachio, rose &amp; saffron, served with silky falooda.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